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FED56" w14:textId="77777777" w:rsidR="00CA490E" w:rsidRPr="009A7DBE" w:rsidRDefault="00CA490E" w:rsidP="009A7DBE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</w:rPr>
      </w:pPr>
      <w:r w:rsidRPr="009A7DBE">
        <w:rPr>
          <w:rFonts w:ascii="Verdana" w:hAnsi="Verdana"/>
          <w:color w:val="000000"/>
          <w:sz w:val="32"/>
        </w:rPr>
        <w:t>Звёздная соната</w:t>
      </w:r>
    </w:p>
    <w:p w14:paraId="64C0DF5F" w14:textId="316DC424" w:rsidR="00CA490E" w:rsidRDefault="00DB383C" w:rsidP="009A7DB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</w:rPr>
      </w:pPr>
      <w:r w:rsidRPr="009A7DBE">
        <w:rPr>
          <w:rFonts w:ascii="Verdana" w:hAnsi="Verdana"/>
          <w:color w:val="000000"/>
          <w:sz w:val="24"/>
        </w:rPr>
        <w:t>Валентина Николаевна Журавлёва</w:t>
      </w:r>
    </w:p>
    <w:p w14:paraId="5B0A6607" w14:textId="77777777" w:rsidR="000471D5" w:rsidRPr="009A7DBE" w:rsidRDefault="000471D5" w:rsidP="009A7DB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</w:p>
    <w:p w14:paraId="56462543" w14:textId="0515ABCD" w:rsidR="00CA490E" w:rsidRPr="009A7DBE" w:rsidRDefault="00CA490E" w:rsidP="000471D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9A7DBE">
        <w:rPr>
          <w:rFonts w:ascii="Verdana" w:hAnsi="Verdana"/>
          <w:noProof/>
          <w:color w:val="000000"/>
          <w:sz w:val="20"/>
        </w:rPr>
        <w:drawing>
          <wp:inline distT="0" distB="0" distL="0" distR="0" wp14:anchorId="6DC1950C" wp14:editId="70338F84">
            <wp:extent cx="4605655" cy="3538855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55" cy="353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7FAEC" w14:textId="7B562F2C" w:rsidR="00CA490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45CAEA2" w14:textId="77777777" w:rsidR="000471D5" w:rsidRPr="009A7DBE" w:rsidRDefault="000471D5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391F365" w14:textId="77777777" w:rsidR="00CA490E" w:rsidRPr="009A7DBE" w:rsidRDefault="00CA490E" w:rsidP="000471D5">
      <w:pPr>
        <w:suppressAutoHyphens/>
        <w:spacing w:after="0" w:line="240" w:lineRule="auto"/>
        <w:ind w:left="510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Ночь, тайн созданья не тая,</w:t>
      </w:r>
    </w:p>
    <w:p w14:paraId="5133445B" w14:textId="77777777" w:rsidR="00CA490E" w:rsidRPr="009A7DBE" w:rsidRDefault="00CA490E" w:rsidP="000471D5">
      <w:pPr>
        <w:suppressAutoHyphens/>
        <w:spacing w:after="0" w:line="240" w:lineRule="auto"/>
        <w:ind w:left="510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Бессчетных звезд лучи струя,</w:t>
      </w:r>
    </w:p>
    <w:p w14:paraId="36D228A8" w14:textId="77777777" w:rsidR="00CA490E" w:rsidRPr="009A7DBE" w:rsidRDefault="00CA490E" w:rsidP="000471D5">
      <w:pPr>
        <w:suppressAutoHyphens/>
        <w:spacing w:after="0" w:line="240" w:lineRule="auto"/>
        <w:ind w:left="510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Гласит, что с нами рядом смежность</w:t>
      </w:r>
    </w:p>
    <w:p w14:paraId="376E8774" w14:textId="77777777" w:rsidR="00CA490E" w:rsidRPr="009A7DBE" w:rsidRDefault="00CA490E" w:rsidP="000471D5">
      <w:pPr>
        <w:suppressAutoHyphens/>
        <w:spacing w:after="0" w:line="240" w:lineRule="auto"/>
        <w:ind w:left="510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Других миров, что там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края,</w:t>
      </w:r>
    </w:p>
    <w:p w14:paraId="264F3F7D" w14:textId="77777777" w:rsidR="00CA490E" w:rsidRPr="009A7DBE" w:rsidRDefault="00CA490E" w:rsidP="000471D5">
      <w:pPr>
        <w:suppressAutoHyphens/>
        <w:spacing w:after="0" w:line="240" w:lineRule="auto"/>
        <w:ind w:left="510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Где тоже есть любовь и нежность,</w:t>
      </w:r>
    </w:p>
    <w:p w14:paraId="494369CA" w14:textId="77777777" w:rsidR="00CA490E" w:rsidRPr="009A7DBE" w:rsidRDefault="00CA490E" w:rsidP="000471D5">
      <w:pPr>
        <w:suppressAutoHyphens/>
        <w:spacing w:after="60" w:line="240" w:lineRule="auto"/>
        <w:ind w:left="510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И смерть и жизнь,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кто знает, чья?</w:t>
      </w:r>
    </w:p>
    <w:p w14:paraId="3A3E39E2" w14:textId="2066018B" w:rsidR="00CA490E" w:rsidRPr="009A7DBE" w:rsidRDefault="00CA490E" w:rsidP="000471D5">
      <w:pPr>
        <w:suppressAutoHyphens/>
        <w:spacing w:after="0" w:line="240" w:lineRule="auto"/>
        <w:ind w:left="510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i/>
          <w:iCs/>
          <w:color w:val="000000"/>
          <w:sz w:val="20"/>
          <w:lang w:val="ru-RU"/>
        </w:rPr>
        <w:t>В.</w:t>
      </w:r>
      <w:r w:rsidR="000471D5">
        <w:rPr>
          <w:rFonts w:ascii="Verdana" w:hAnsi="Verdana"/>
          <w:i/>
          <w:iCs/>
          <w:color w:val="000000"/>
          <w:sz w:val="20"/>
        </w:rPr>
        <w:t> </w:t>
      </w:r>
      <w:r w:rsidRPr="009A7DBE">
        <w:rPr>
          <w:rFonts w:ascii="Verdana" w:hAnsi="Verdana"/>
          <w:i/>
          <w:iCs/>
          <w:color w:val="000000"/>
          <w:sz w:val="20"/>
          <w:lang w:val="ru-RU"/>
        </w:rPr>
        <w:t>Брюсов</w:t>
      </w:r>
    </w:p>
    <w:p w14:paraId="0ADECCDD" w14:textId="77777777" w:rsidR="000471D5" w:rsidRDefault="000471D5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03F623B" w14:textId="3539F0FC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Мир встречал Новый год.</w:t>
      </w:r>
    </w:p>
    <w:p w14:paraId="1AA81DB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Вместе с полночью Новый год возник где-то в Беринговом проливе и помчался на запад. Он несся над бескрайними просторами Сибири и лёссовыми плато Китая, над снежными вершинами Гималаев и древними храмами Индии, над торосами Ледовитого океана и пустынями Австралии. Люди без сожаления расставались со Старым годом. Одним казалось, что уходят в прошлое неудачи, другие предполагали, что в Новом году их ждет еще большее счастье. И все чему-то радовались, чего-то ожидали, на что-то надеялись.</w:t>
      </w:r>
    </w:p>
    <w:p w14:paraId="3E88DCB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В эту ночь в Москве стояла на редкость тихая погода. Тучи, еще накануне тяжело нависшие над городом, медленно разошлись в стороны и открыли искрящееся звездами небо. Встречая Новый год, замерли в почетном карауле посеребренные снегом ели. Лишь изредка слабый порыв ветерка сдувал с их ветвей снежинки и бросал вниз, на прохожих. Но люди не замечали красоты этой ночи. Они очень спешили: до Нового года оставалось не больше часа. Людской поток, шумный, взволнованный, со свертками и пакетами, двигался все быстрее и быстрее.</w:t>
      </w:r>
    </w:p>
    <w:p w14:paraId="2388E5AE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Не торопился только один человек. Руки его были глубоко засунуты в карманы пальто, из-под опущенных полей мягкой шляпы поблескивали внимательные глаза, освещая худощавое гладко выбритое лицо. В толпе его многие узнавали. Он свернул в переулок. Здесь не нужно было отвечать на бесчисленные приветствия, не нужно было объяснять знакомым, почему в новогоднюю ночь он предпочитает бродить по улицам. Поэт Константин Алексеевич Русанов и сам не знал, какая сила заставляет его искать одиночества.</w:t>
      </w:r>
    </w:p>
    <w:p w14:paraId="55E017E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lastRenderedPageBreak/>
        <w:t>В книгах жизнь Русанова умещалась в нескольких скупых строках биографической справки: «...литературную деятельность начал корреспондентом «Огонька» в Испании... В годы Великой Отечественной войны был в ополчении, потом участвовал в боях на Первом Украинском фронте... Ранен, награжден... После войны опубликовал сборники стихов «Мечта», «Осень», «Горные реки». В учебниках о Русанове писали больше. Отмечали мастерство, тонкое понимание природы, редкую красоту его лирических стихов. Но никто не знал, как работает Русанов. Близкие друзья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их было совсем немного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поражались тому, что Русанов не признает черновиков. Казалось, стихи свободно ложатся на бумагу... Но это только казалось. За кованный металл своих стихов он расплачивался огромным трудом, лихорадочным напряжением ума и сердца. Черновиков Русанов действительно не признавал. Их заменяла память, способная хранить множество черновых вариантов.</w:t>
      </w:r>
    </w:p>
    <w:p w14:paraId="1101F501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Стихи обычно возникали на улице. В хаосе впечатлений и мыслей они вспыхивали на короткий миг в каком-то идеальном совершенстве... и исчезали. Потом стихи приходилось отыскивать по частям, подбирать рифмы и менять их, терпеливо оттачивать строфы. И Русанова не покидало ощущение, что все написанное им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это лишь беглый эскиз чего-то очень большого, но пока неуловимого, ускользающего...</w:t>
      </w:r>
    </w:p>
    <w:p w14:paraId="1320D30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В новогоднюю ночь почему-то не хотелось думать о стихах. Может быть, это была усталость. Может быть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грусть, потому что Новый год был для Русанова шестидесятым годом жизни.</w:t>
      </w:r>
    </w:p>
    <w:p w14:paraId="6D4D493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шел, прислушиваясь к тихому поскрипыванию снега. В переулке было темно. Только одинокий фонарь бросал желтый сноп света на узкий тротуар, присыпанный песком.</w:t>
      </w:r>
    </w:p>
    <w:p w14:paraId="48FF160E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У фонаря дорогу Русанову преградила снежная крепость. В электрическом свете башни крепости сверкали серебряной россыпью снежинок. «Недостроили»,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подумал Русанов, заметив лежащие рядом деревянные санки и металлическую лопатку. Мелькнула нелепая мысль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закончить крепостную стену. То-то удивятся утром ребятишки...</w:t>
      </w:r>
    </w:p>
    <w:p w14:paraId="7CFDE4C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нагнулся, чтобы поднять лопатку, но в этот момент его кто-то сильно толкнул. Падая в снег, он услышал сердитый возглас и звук разбивающегося стекла.</w:t>
      </w:r>
    </w:p>
    <w:p w14:paraId="333EDAB9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Простите, пожалуйста...</w:t>
      </w:r>
    </w:p>
    <w:p w14:paraId="0D59ADA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Голос был такой сконфуженный, что Русанов даже не успел рассердиться. Чьи-то руки помогли ему подняться. Перед ним стояла невысокая девушка в зеленом лыжном костюме. Глаза незнакомки, казавшиеся сквозь стекла очков удивительно большими, выражали крайнюю растерянность.</w:t>
      </w:r>
    </w:p>
    <w:p w14:paraId="4468576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Извините, пожалуйста,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еще раз тихо сказала девушка.</w:t>
      </w:r>
    </w:p>
    <w:p w14:paraId="71ED116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Она осторожно обошла Русанова и подняла лежащий около столба небольшой газетный сверток. Русанов услышал вздох.</w:t>
      </w:r>
    </w:p>
    <w:p w14:paraId="2EC1B593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Так и есть... Разбила,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огорченно сказала незнакомка.</w:t>
      </w:r>
    </w:p>
    <w:p w14:paraId="585F865E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почувствовал себя виноватым.</w:t>
      </w:r>
    </w:p>
    <w:p w14:paraId="63B2A64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А что случилось?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57A2D63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Я пластинку несла,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объяснила девушка,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негатив, понимаете? Ну, а когда на вас налетела, выпустила пластинку, и она ударилась о столб.</w:t>
      </w:r>
    </w:p>
    <w:p w14:paraId="1D014B6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Девушка развернула сверток. Русанов взял негатив и посмотрел сквозь стекло. Изображение имело странный вид: на черном фоне светлая полоска с темными линиями.</w:t>
      </w:r>
    </w:p>
    <w:p w14:paraId="55B5C00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Что это такое?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удивился Русанов.</w:t>
      </w:r>
    </w:p>
    <w:p w14:paraId="38957735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Спектр. Понимаете, спектр звезды Процион из созвездия Малого Пса.</w:t>
      </w:r>
    </w:p>
    <w:p w14:paraId="590B06D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с интересом посмотрел на незнакомку. «Лет шестнадцать,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подумал он и тут же поправился.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Больше, больше! Наверное, двадцать пять—двадцать шесть».</w:t>
      </w:r>
    </w:p>
    <w:p w14:paraId="1712571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Послушайте,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сказал Русанов,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куда это вы бежали в полночь с негативом?</w:t>
      </w:r>
    </w:p>
    <w:p w14:paraId="35A430A0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Понимаете, это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открытие,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ответила девушка,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такое открытие, Константин Алексеевич!</w:t>
      </w:r>
    </w:p>
    <w:p w14:paraId="76EA3C1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Так уж и Константин Алексеевич,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Русанов хитро прищурился.</w:t>
      </w:r>
    </w:p>
    <w:p w14:paraId="131059F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А как же, товарищ Русанов,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за стеклами очков весело блеснули глаза.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Я вас сразу узнала.</w:t>
      </w:r>
    </w:p>
    <w:p w14:paraId="7558D65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Автограф просить будете?</w:t>
      </w:r>
    </w:p>
    <w:p w14:paraId="6C248201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Не буду. Уже есть. В День поэзии вы за прилавком стояли...</w:t>
      </w:r>
    </w:p>
    <w:p w14:paraId="4F9C407F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рассмеялся.</w:t>
      </w:r>
    </w:p>
    <w:p w14:paraId="386323C6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Ну, а как с открытием?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он показал на осколки негатива и, не дожидаясь ответа, спросил: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Как же вас зовут, уважаемая незнакомка, сбивающая с ног прохожих и фотографирующая звезды?</w:t>
      </w:r>
    </w:p>
    <w:p w14:paraId="4E604263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Алла... Алла Владимировна Джунковская. Астроном.</w:t>
      </w:r>
    </w:p>
    <w:p w14:paraId="5DDFB98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«Алла... Алла Владимировна Джунковская, астроном,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мысленно повторил Русанов.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Нет, неужели ей больше шестнадцати?!»</w:t>
      </w:r>
    </w:p>
    <w:p w14:paraId="6ADDBA59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Значит, пропало открытие?</w:t>
      </w:r>
    </w:p>
    <w:p w14:paraId="5742D2A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Джунковская покачала головой.</w:t>
      </w:r>
    </w:p>
    <w:p w14:paraId="3998474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Нет. У меня есть еще другие снимки.</w:t>
      </w:r>
    </w:p>
    <w:p w14:paraId="21F35D3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Что же вы все-таки открыли? Большие глаза с сомнением посмотрели на Русанова- говорить или не говорить?</w:t>
      </w:r>
    </w:p>
    <w:p w14:paraId="104CBCF6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Понимаете, я обнаружила в спектре звезды Процион...</w:t>
      </w:r>
    </w:p>
    <w:p w14:paraId="6AF9EE00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не сразу уловил суть порядком путанного рассказа Джунковской. Она говорила быстро, поминутно спрашивая: «Понимаете?» События были изложены далеко не в хронологическом порядке. О многом Русанову пришлось догадываться.</w:t>
      </w:r>
    </w:p>
    <w:p w14:paraId="112C5E8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...Девушка еще в школе увлекалась астрономией. Кончила физический факультет. Поехала в Алтайскую горную обсерваторию. Разочарование: вместо открытий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кропотливая работа по систематизации снимков звездных спектров. На четвертом месяце работы ей кажется, что сделано открытие. Директор обсерватории сухо разъясняет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ошибка. Проходит еще три месяца. Снова радость открытия... и снова ошибка, снова разочарование. Идут месяцы. Работа, работа, работа. И совсем нет романтики. Бесчисленные снимки звездных спектров. Вычисления. Систематизация. Открытий нет. Кажется: так будет всю жизнь. И вдруг...</w:t>
      </w:r>
    </w:p>
    <w:p w14:paraId="6E332380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Вы понимаете,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говорила Джунковская,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сначала я не поверила себе. Уж очень неприятно, когда тебе, как ребенку, заявляют: «Нужно работать, а не фантазировать...» Да... Но это было так очевидно... Передо мной лежали триста пятьдесят спектрограмм Проциона. Другие астрономы видели эти снимки порознь, а я увидела их все сразу. Й, понимаете, как будто из отдельных кубиков составилась картина. Так бывает, правда? Из трехсот пятидесяти спектрограмм я прежде всего отобрала девяносто. Они были сняты с промежутками в четыре часа: у нас налаживали астрограф. Все снимки имели одинаковый фон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линии неионизированных металлов. Это спектр Проциона, давно уже известный. Но, кроме того, на каждой спектрограмме я увидела линии еще одного элемента. На первой спектрограмме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линии водорода, на второй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гелия, на третьей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лития... И так по порядку вплоть до девяностого элемента периодической системы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тория. Вы понимаете, как будто кто-то нарочно перебирал элементы в строгой последовательности периодической системы. Не было никаких, вы понимаете, никаких естественных объяснений этому факту, кроме одного,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это сигналы разумных существ.</w:t>
      </w:r>
    </w:p>
    <w:p w14:paraId="3AE5EA20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Вы так думаете?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очень серьезно спросил Русанов.</w:t>
      </w:r>
    </w:p>
    <w:p w14:paraId="21539496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Ну, конечно!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воскликнула девушка.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Вот, скажем, отдельные звуки, их часто можно услышать в природе. Но если вы слышите те же звуки, расположенные в порядке азбуки,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разве это может произойти без участия разумного существа?.. Я боялась сказать об открытии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а вдруг опять ошибка? Потом мне дали отпуск. Уезжала я, как во сне. Всю дорогу ругала себя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нужно было все-таки сказать. Приехала, а мысли там, в обсерватории... Со студенческих времен у меня дома, на чердаке, своя небольшая обсерватория, правда любительская. В общем, в первую же ночь я вновь получила две спектрограммы Проциона. На них были линии алюминия и кремния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тринадцатого и четырнадцатого элементов периодической системы. Сегодня я повторила снимки. Понимаете, это был цезий. И если это не сон, сейчас, на новом снимке должны быть линии следующего элемента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бария. Понимаете?..</w:t>
      </w:r>
    </w:p>
    <w:p w14:paraId="1E77F27F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Они все еще стояли в переулке, у фонаря. Русанов молча смотрел на снежную крепость.</w:t>
      </w:r>
    </w:p>
    <w:p w14:paraId="7A9EA7DB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Вы... не верите?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спросила Джунковская.</w:t>
      </w:r>
    </w:p>
    <w:p w14:paraId="339A85D4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верил не больше, чем если бы ему сказали, что в Черном море открыт новый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седьмой континент.</w:t>
      </w:r>
    </w:p>
    <w:p w14:paraId="4A0CE6D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Давайте посмотрим на эти... ваши... спектрограммы,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предложил он.</w:t>
      </w:r>
    </w:p>
    <w:p w14:paraId="6C0185BF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Пожалуйста,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обрадовалась Джунковская.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Идемте, идемте. Вы увидите.</w:t>
      </w:r>
    </w:p>
    <w:p w14:paraId="1174EBF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lastRenderedPageBreak/>
        <w:t>Пока Русанов видел одно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в его новой знакомой удивительно сочетались черты взрослого и ребенка. Жизнь научила Русанова разбираться в людях. Еще в Испании запомнились ему слова комиссара одной из интернациональных бригад, бывшего учителя математики: «Судите о людях только после второй встречи. Ведь даже направление прямой линии определяется через две точки». В этой шутке была доля истины. И Русанов избегал поспешных суждений. Джунковская казалась избалованным, капризным ребенком. Только очки придавали ее красивому лицу взрослый вид. И большие темные глаза смотрели серьезно. «Что ж,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подумал Русанов,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а вдруг устами младенца глаголет истина? Впрочем, она не такой уж младенец... Астроном,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он усмехнулся,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Алла Владимировна Джунковская...»</w:t>
      </w:r>
    </w:p>
    <w:p w14:paraId="4D8C6A9F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Вы понимаете,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говорила Джунковская,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когда открытие сделано, оно кажется простым и само собою разумеющимся. Вот подумайте. Допустим, у Проциона есть планетная система. Допустим, что разумные существа с одной из планет решили послать сигналы. Радиоволны не годятся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они сильно рассеиваются. Рентгеновские лучи или гамма-лучи тоже не годятся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они быстро поглощаются. Значит, лучше всего электромагнитные колебания с промежуточной длиной волны, иначе говоря, световые волны, свет. Теперь дальше. Что именно передать? Что будет понятно всем разумным существам? Буквы? Они различны. Цифры? Есть разные системы исчисления. Вообще в разных мирах все может быть разным, кроме одного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периодической системы элементов. Она одинакова для всех миров. На всех планетах самый легкий элемент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водород, потом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гелий, потом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литий... Таблицу умножения можно, наверное, записать на тысячу ладов. Но периодическая система элементов едина во всей Вселенной. И ее легче всего передать светом: ведь каждый элемент имеет свой спектр, свой «паспорт». Понимаете, когда я об этом думаю, мне кажется, что мое открытие не случайность, а закономерность.</w:t>
      </w:r>
    </w:p>
    <w:p w14:paraId="1EE32916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поднял руку, Джунковская умолкла на полуслове. Они остановились. В морозном воздухе ясно были слышны кремлевские куранты.</w:t>
      </w:r>
    </w:p>
    <w:p w14:paraId="0BABE3DF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Новый год,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сказал Русанов.</w:t>
      </w:r>
    </w:p>
    <w:p w14:paraId="5C51A24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Джунковская молча улыбнулась.</w:t>
      </w:r>
    </w:p>
    <w:p w14:paraId="42CC37F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Они еще постояли, прислушиваясь к звукам, гаснущим где-то вдали. Потом, не сговариваясь, пошли быстрее.</w:t>
      </w:r>
    </w:p>
    <w:p w14:paraId="2F8BF053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Скажите, уважаемый звездочет,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спросил Русанов,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может быть, все это связано с какими-нибудь процессами, происходящими на звезде?</w:t>
      </w:r>
    </w:p>
    <w:p w14:paraId="268F61B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Нет, нет! Температура Проциона всего восемь тысяч градусов. А судя по линиям на спектре, источник излучения имеет температуру свыше миллиона градусов. Это какая-то искусственная вспышка на одной из планет Проциона. Мощность колоссальная, трудно даже представить... И все-таки... Сюда, пожалуйста.</w:t>
      </w:r>
    </w:p>
    <w:p w14:paraId="65A480D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Они зашли в подъезд старого дома. На лестнице было темно, и Русанов шел, держась за руку спутницы. Когда поднялись на шестой этаж, Русанов зажег спичку. Огонек выхватил из темноты узкую деревянную лестницу, исчезающую в черной прорези люка.</w:t>
      </w:r>
    </w:p>
    <w:p w14:paraId="72EFD6B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Девушка полезла первой. Русанов поднялся вслед за ней. Постепенно глаза Русанова привыкли к полумраку. Он увидел столик с какими-то приборами, простую скамейку, прикрытую куском брезента.</w:t>
      </w:r>
    </w:p>
    <w:p w14:paraId="760D8BD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Сюда,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Джунковская тянула Русанова за руку.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Теперь у этого дома большое достоинство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центральное отопление. Раньше над каждой трубой струился поток теплого воздуха. Осенью и зимой ничего нельзя было наблюдать. А сейчас одна труба, да и та на другом конце двора...</w:t>
      </w:r>
    </w:p>
    <w:p w14:paraId="00BB8584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Они поднялись на крышу. Здесь находилась маленькая площадка, с трех сторон огражденная фанерой. В центре ее стоял телескоп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нацеленная в небо двухметровая труба на массивном штативе. Мерно отщелкивал секунды часовой механизм.</w:t>
      </w:r>
    </w:p>
    <w:p w14:paraId="34FDBF8B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Когда-то это был самый большой в Союзе любительский телескоп,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сказала Джунковская.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Зеркало диаметром в двадцать восемь сантиметров. Полгода шлифовала...</w:t>
      </w:r>
    </w:p>
    <w:p w14:paraId="05A9FFE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Джунковская быстро сняла с телескопа кассету.</w:t>
      </w:r>
    </w:p>
    <w:p w14:paraId="65CA2B8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Вы подождете минут десять, Константин Алексеевич?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спросила она.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Я только проявлю... Тут на чердаке у меня и фотолаборатория.</w:t>
      </w:r>
    </w:p>
    <w:p w14:paraId="17F58306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Действуйте,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согласился Русанов.</w:t>
      </w:r>
    </w:p>
    <w:p w14:paraId="40B0413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lastRenderedPageBreak/>
        <w:t>Джунковская сейчас же исчезла. Русанов осмотрелся. У ног щелкал часовой механизм. Черная труба телескопа казалась дулом какого-то фантастического орудия.</w:t>
      </w:r>
    </w:p>
    <w:p w14:paraId="44C2B21F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Русанову дважды приходилось бывать в настоящих обсерваториях. Но оба раза это было днем, когда астрономы сидели за пультами счетных машин. Обсерватория, казалось, немногим отличается от любого научного учреждения. И только сейчас, вглядываясь в усыпанное звездами небо, Русанов впервые и еще очень смутно почувствовал романтику самой древней науки. Он думал о страстной жажде знания, уже тысячелетия назад заставлявшей людей изучать движение небесных тел, искать законы мироздания. Он думал о жрецах Вавилона, наблюдавших звезды с башен своих храмов, о знаменитой обсерватории Улугбека, о печальной судьбе Иоганна Кеплера...</w:t>
      </w:r>
    </w:p>
    <w:p w14:paraId="7C38329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Все впечатления этого вечера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новогодняя суета на улицах, снежная крепость, случайная встреча, рассказ Джунковской, «обсерватория»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причудливо переплелись в сознании Русанова, приобрели гибкость и податливость, всегда предшествующие возникновению стихов. Он уже чувствовал эти стихи, ощущал их аромат, тихую, немного грустную задумчивость.</w:t>
      </w:r>
    </w:p>
    <w:p w14:paraId="12FAABB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Константин Алексеевич!</w:t>
      </w:r>
    </w:p>
    <w:p w14:paraId="35998C7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заставил себя обернуться.</w:t>
      </w:r>
    </w:p>
    <w:p w14:paraId="5EAF02B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Джунковская держала в руках пластинку. В стеклах ее очков плясали красные огоньки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отблеск неоновых букв на крыше соседнего дома.</w:t>
      </w:r>
    </w:p>
    <w:p w14:paraId="7B0894A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Есть, Константин Алексеевич,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шепотом сказала она.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Это барий, понимаете, барий!</w:t>
      </w:r>
    </w:p>
    <w:p w14:paraId="133C9B66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Взволнованный голос девушки вернул Русанова к действительности. Он вдруг почувствовал, что на крыше холодно, что ему чертовски хочется курить. Словно угадав его мысли, Джунковская сказала:</w:t>
      </w:r>
    </w:p>
    <w:p w14:paraId="172256E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Давайте спустимся к нам, Константин Алексеевич. Я вам покажу спектрограммы.</w:t>
      </w:r>
    </w:p>
    <w:p w14:paraId="1B6D5E6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Через минуту они спускались вниз.</w:t>
      </w:r>
    </w:p>
    <w:p w14:paraId="4DCC2209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Маленькая комната Джунковской почти наполовину была занята пианино и старым книжным шкафом. На стене висела карта звездного неба. От зеленой настольной лампы на вышитую скатерть падал ровный круг света.</w:t>
      </w:r>
    </w:p>
    <w:p w14:paraId="2B429414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Джунковская усадила Русанова, принесла альбом. Это был самый обыкновенный альбом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в таких хранят семейные фотографии. Русанов впервые в жизни видел спектрограммы, и они ему ровным счетом ничего не говорили. Светло-серые полосы, прорезанные темными линиями, казались неотличимыми друг от друга. В них не было ничего необычного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и все-таки они волновали. Теперь Русанов верил в открытие. Это получилось как-то незаметно. Еще несколько минут назад он снисходительно посмеивался над рассказом Джунковской. Сейчас он чувствовал- именно чувствовал, а не понимал,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что она действительно сделала открытие. Какой-то внутренний голос подсказал Русанову: «Это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так». И он поверил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сразу, полностью, безоговорочно.</w:t>
      </w:r>
    </w:p>
    <w:p w14:paraId="343790D1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Скажите, Алла Владимировна,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спросил он,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здесь только эти элементы или еще что-нибудь?</w:t>
      </w:r>
    </w:p>
    <w:p w14:paraId="52BB7BB0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На секунду Джунковская смутилась.</w:t>
      </w:r>
    </w:p>
    <w:p w14:paraId="7D850000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Вы... поверите?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тихо спросила она.</w:t>
      </w:r>
    </w:p>
    <w:p w14:paraId="725E03DF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Это было сказано совсем по-детски. Но Русанов ответил без тени усмешки:</w:t>
      </w:r>
    </w:p>
    <w:p w14:paraId="1BC7763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Поверю.</w:t>
      </w:r>
    </w:p>
    <w:p w14:paraId="4E0F5E6B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 xml:space="preserve">Понимаете, это так невероятно. Я еще сама себе не верю. Иногда мне кажется, что </w:t>
      </w:r>
      <w:r w:rsidRPr="009A7DBE">
        <w:rPr>
          <w:rFonts w:ascii="Verdana" w:hAnsi="Verdana"/>
          <w:i/>
          <w:iCs/>
          <w:color w:val="000000"/>
          <w:sz w:val="20"/>
          <w:lang w:val="ru-RU"/>
        </w:rPr>
        <w:t>я</w:t>
      </w:r>
      <w:r w:rsidRPr="009A7DBE">
        <w:rPr>
          <w:rFonts w:ascii="Verdana" w:hAnsi="Verdana"/>
          <w:color w:val="000000"/>
          <w:sz w:val="20"/>
          <w:lang w:val="ru-RU"/>
        </w:rPr>
        <w:t xml:space="preserve"> сплю. Проснусь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и все исчезнет...</w:t>
      </w:r>
    </w:p>
    <w:p w14:paraId="3EA6166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Она замолчала. Было слышно, как где-то рядом играет музыка.</w:t>
      </w:r>
    </w:p>
    <w:p w14:paraId="04B70820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Я отобрала еще двадцать две спектрограммы. Все они отличались от обычного спектра Проциона. Вы понимаете, Процион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звезда, похожая на наше Солнце. Спектральный класс Ф-5. Ярко выраженные линии нейтральных металлов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кальция, железа... А в тех спектрограммах на обычном фоне оказались совсем необычные линии. И уже не одного элемента, а сразу многих. Я подумала, что девяносто предыдущих спектрограмм были чем-то вроде азбуки. А эти двадцать две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уже письмо, какое-то сообщение...</w:t>
      </w:r>
    </w:p>
    <w:p w14:paraId="7CBF73C3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И вы его расшифровали?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перебил Русанов.</w:t>
      </w:r>
    </w:p>
    <w:p w14:paraId="57C8EC43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lastRenderedPageBreak/>
        <w:t>Джунковская покачала головой.</w:t>
      </w:r>
    </w:p>
    <w:p w14:paraId="521C99E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Нет. Я не смогла. С точки зрения логики, тут должна быть какая-то очень простая система. Я не знаю... Пробовала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и не получается. Но две спектрограммы... Вы понимаете, я и сама не уверена... Не улыбайтесь... Может быть, это самовнушение. Не знаю... Эти две спектрограммы как-то сразу привлекли мое внимание. Было такое ощущение, словно видишь что-то очень знакомое, но написанное на другом языке. И только в поезде, по дороге в Москву, я догадалась... Вы, наверное, знаете: в периодической системе свойства элементов повторяются через восемь номеров. Тоже октава. И вот эту октаву я увидела на спектрограмме. Говорят, исследователю опасно быть предубежденным. Но я хотела найти в спектрограммах нотную запись- и, кажется, нашла...</w:t>
      </w:r>
    </w:p>
    <w:p w14:paraId="2E48613F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Вы хотите сказать...</w:t>
      </w:r>
    </w:p>
    <w:p w14:paraId="29C7882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Нет, нет! Дослушайте. В нашей нотной записи пять линий. На спектрограммах были три группы по четыре линии, как будто разрезанная нотная строка. На обоих снимках эта «нотная строка» была одинаковой. Красная линия лития, оранжевая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тантала... И так до фиолетовой линии галлия. А между этими линиями, подобно нотам, были разбросаны другие: желтая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натрия, синяя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индия... Нет, дослушайте! Ноты бывают целые, половинные, четвертные, восьмые, шестнадцатые... И эти спектральные ноты оказались ионизированными на половину, на одну четверть, на одну восьмую, на одну шестнадцатую... В музыке есть еще лад, ритм. Тут уж я просто угадывала. И чем большее сходство обнаруживалось, тем меньше верилось мне в само существование сигналов...</w:t>
      </w:r>
    </w:p>
    <w:p w14:paraId="66BFFB7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Вы записали эту... музыку?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спросил Русанов и вздрогнул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голос его прозвучал как-то странно, словно со стороны.</w:t>
      </w:r>
    </w:p>
    <w:p w14:paraId="6E1EEB41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Да, записала,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Джунковская подошла к пианино.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Если хотите...</w:t>
      </w:r>
    </w:p>
    <w:p w14:paraId="33341373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Одну минуту...</w:t>
      </w:r>
    </w:p>
    <w:p w14:paraId="6FDAFFE9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шагал по комнате, нервно похрустывая костяшками пальцев. Остановился у окна.</w:t>
      </w:r>
    </w:p>
    <w:p w14:paraId="3F988561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Отсюда виден Процион?</w:t>
      </w:r>
    </w:p>
    <w:p w14:paraId="5941BE44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Джунковская отодвинула занавеску.</w:t>
      </w:r>
    </w:p>
    <w:p w14:paraId="4A2D2359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Над соседним домом, справа, где антенна... Видите?</w:t>
      </w:r>
    </w:p>
    <w:p w14:paraId="40B1F5B5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И далеко это?</w:t>
      </w:r>
    </w:p>
    <w:p w14:paraId="062BFB9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Почти три с половиною парсека, свет идет одиннадцать лет.</w:t>
      </w:r>
    </w:p>
    <w:p w14:paraId="605EC935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смотрел на яркую звезду. Вспомнились стихи, и он сказал их вполголоса:</w:t>
      </w:r>
    </w:p>
    <w:p w14:paraId="2F59E6C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Звезда, звезда, холодная звезда,</w:t>
      </w:r>
    </w:p>
    <w:p w14:paraId="26F7F335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К сосновым иглам ты все ниже никнешь.</w:t>
      </w:r>
    </w:p>
    <w:p w14:paraId="1139FC9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Ты на заре исчезнешь без следа</w:t>
      </w:r>
    </w:p>
    <w:p w14:paraId="789BF981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И на заре из пустоты возникнешь.</w:t>
      </w:r>
    </w:p>
    <w:p w14:paraId="12BFC31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Твой дальний мир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крылатый вихрь огня,</w:t>
      </w:r>
    </w:p>
    <w:p w14:paraId="61AC6C06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Где ядра атомов сплавляются от жара.</w:t>
      </w:r>
    </w:p>
    <w:p w14:paraId="2EB9092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Что ж ты глядишь так льдисто на меня —</w:t>
      </w:r>
    </w:p>
    <w:p w14:paraId="0BA026DC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Песчинку на коре земного шара?</w:t>
      </w:r>
    </w:p>
    <w:p w14:paraId="19FF80AB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Стихи Луговского,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тихо произнесла Джунковская.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Я помню их. Дальше особенно хорошо...</w:t>
      </w:r>
    </w:p>
    <w:p w14:paraId="79F7E32E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Быть может, ты погибла в этот миг</w:t>
      </w:r>
    </w:p>
    <w:p w14:paraId="35D34B5B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Иль, может быть, тебя давно уж нету,</w:t>
      </w:r>
    </w:p>
    <w:p w14:paraId="05FEAE6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И дряхлый свет твой, как слепой старик,</w:t>
      </w:r>
    </w:p>
    <w:p w14:paraId="1675CF8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На ощупь нашу узнает планету?</w:t>
      </w:r>
    </w:p>
    <w:p w14:paraId="40A66E24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Иль в дивной мощи длится жизнь твоя?</w:t>
      </w:r>
    </w:p>
    <w:p w14:paraId="4BDC329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Я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тень песчинки пред твоей судьбою!</w:t>
      </w:r>
    </w:p>
    <w:p w14:paraId="598DD10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Но тем, что вижу я, но тем, что знаю я,</w:t>
      </w:r>
    </w:p>
    <w:p w14:paraId="3099C5C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Но тем, что мыслю я,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я властен над тобою!</w:t>
      </w:r>
    </w:p>
    <w:p w14:paraId="164525E8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Они долго молчали.</w:t>
      </w:r>
    </w:p>
    <w:p w14:paraId="75CBFB1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 xml:space="preserve">Русанов был лирическим поэтом. Он умел подмечать тихую прелесть среднерусской природы, умел стихами передать то, что кистью передавал Левитан. Русанов много писал о любви, и в стихах его, очень душевных и чуть-чуть грустных, изредка, как солнечный луч сквозь дымку облаков, пробивалась улыбка. Звезды же всегда оставались для Русанова символом чего-то отдаленного и недосягаемого. Но </w:t>
      </w:r>
      <w:r w:rsidRPr="009A7DBE">
        <w:rPr>
          <w:rFonts w:ascii="Verdana" w:hAnsi="Verdana"/>
          <w:color w:val="000000"/>
          <w:sz w:val="20"/>
          <w:lang w:val="ru-RU"/>
        </w:rPr>
        <w:lastRenderedPageBreak/>
        <w:t>на этот раз старые и хорошо знакомые стихи Луговского прозвучали как-то по-новому.</w:t>
      </w:r>
    </w:p>
    <w:p w14:paraId="2D6D6C7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—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Что ж, сыграйте,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тихо сказал Русанов.</w:t>
      </w:r>
    </w:p>
    <w:p w14:paraId="59E6DE7B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Он ничего не понимал в спектральном анализе. Но музыку он знал. Да или нет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это должна была сказать музыка. И Русанов волновался. Только усилием воли он заставил себя отойти от окна, сесть.</w:t>
      </w:r>
    </w:p>
    <w:p w14:paraId="08F1F8F1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Джунковская подняла крышку пианино. На какую-то долю секунды застыли над клавишами руки. Потом опустились. Прозвучал первый аккорд. В нем было что-то тревожное. Звуки вскинулись и медленно замерли. И сейчас же зазвучали новые аккорды.</w:t>
      </w:r>
    </w:p>
    <w:p w14:paraId="45E7EA60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В первые мгновения Русанов слышал лишь дикое сочетание звуков. Но почти сейчас же прорвалась мелодия. Было даже две мелодии. Они переплетались, и одна, медленная, несла другую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быструю, порывистую. Звуки вспыхивали, гасли, и в их сочетании было что-то до боли знакомое и в то же время чужое, непонятное.</w:t>
      </w:r>
    </w:p>
    <w:p w14:paraId="6D1740E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Это была музыка, но музыка совершенно необычная. Она сначала действовала угнетающе, подавляла. Казалось, она несла не человеческие, а какие-то иные, непонятные, но сильные чувства.</w:t>
      </w:r>
    </w:p>
    <w:p w14:paraId="3021206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Временами обе мелодии обрывались. Руки пианистки в смятении бегали по клавишам. И вдруг снова обретали силу, и тогда снова вспыхивала странная, двойная мелодия. Она звучала громче, увереннее. Она звала, и, безотчетно повинуясь ее зову, Русанов подошел к пианино.</w:t>
      </w:r>
    </w:p>
    <w:p w14:paraId="01E4E477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Звуки дрожали, бились, словно старались вырваться из неуклюжего инструмента. Пианино не могло передать всю мелодию, но стиснутая, сломанная, она жила и звала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все сильнее, громче, настойчивее.</w:t>
      </w:r>
    </w:p>
    <w:p w14:paraId="451D62ED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уже не видел стен, стола, лампы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ничего, кроме пальцев, лихорадочно бегающих по клавишам. Пытаясь угнаться за мелодией, бешено стучало сердце, и Русанов чувствовал, как глаза застилает туман...</w:t>
      </w:r>
    </w:p>
    <w:p w14:paraId="1368F2B2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А музыка то вихрем устремлялась ввысь, то обрывалась жалобным стоном. В ней были все человеческие чувства и не было никаких чувств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так в солнечном свете есть все цвета радуги и нет ни одного цвета... На мгновение она прервалась, а потом вспыхнула с новой силой. Нет, не вспыхнула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взорвалась. В диком порыве взлетели звуки, сплелись... и замерли. Только один звук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тихий, нежный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затухал медленно, словно последний уголек погасшего костра...</w:t>
      </w:r>
    </w:p>
    <w:p w14:paraId="3C3363EA" w14:textId="77777777" w:rsidR="00CA490E" w:rsidRPr="009A7DB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Наступила тишина. Она казалась невероятно напряженной. Потом в комнату вошли обычные, земные звуки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отдаленный гудок паровоза, шелест шин об асфальт мостовой, чьи-то голоса...</w:t>
      </w:r>
    </w:p>
    <w:p w14:paraId="1A8CEC44" w14:textId="62A45C3C" w:rsidR="00CA490E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DBE">
        <w:rPr>
          <w:rFonts w:ascii="Verdana" w:hAnsi="Verdana"/>
          <w:color w:val="000000"/>
          <w:sz w:val="20"/>
          <w:lang w:val="ru-RU"/>
        </w:rPr>
        <w:t>Русанов подошел к окну. Над крышей дрожала яркая звезда</w:t>
      </w:r>
      <w:r w:rsidRPr="009A7DBE">
        <w:rPr>
          <w:rFonts w:ascii="Verdana" w:hAnsi="Verdana"/>
          <w:color w:val="000000"/>
          <w:sz w:val="20"/>
        </w:rPr>
        <w:t> </w:t>
      </w:r>
      <w:r w:rsidRPr="009A7DBE">
        <w:rPr>
          <w:rFonts w:ascii="Verdana" w:hAnsi="Verdana"/>
          <w:color w:val="000000"/>
          <w:sz w:val="20"/>
          <w:lang w:val="ru-RU"/>
        </w:rPr>
        <w:t>— Процион из созвездия Малого Пса.</w:t>
      </w:r>
    </w:p>
    <w:p w14:paraId="56734C67" w14:textId="77777777" w:rsidR="000471D5" w:rsidRPr="009A7DBE" w:rsidRDefault="000471D5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B50A187" w14:textId="77777777" w:rsidR="00CA490E" w:rsidRPr="000471D5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0471D5">
        <w:rPr>
          <w:rFonts w:ascii="Verdana" w:hAnsi="Verdana"/>
          <w:i/>
          <w:iCs/>
          <w:color w:val="000000"/>
          <w:sz w:val="20"/>
          <w:lang w:val="ru-RU"/>
        </w:rPr>
        <w:t>Я</w:t>
      </w:r>
      <w:r w:rsidRPr="000471D5">
        <w:rPr>
          <w:rFonts w:ascii="Verdana" w:hAnsi="Verdana"/>
          <w:i/>
          <w:iCs/>
          <w:color w:val="000000"/>
          <w:sz w:val="20"/>
        </w:rPr>
        <w:t> </w:t>
      </w:r>
      <w:r w:rsidRPr="000471D5">
        <w:rPr>
          <w:rFonts w:ascii="Verdana" w:hAnsi="Verdana"/>
          <w:i/>
          <w:iCs/>
          <w:color w:val="000000"/>
          <w:sz w:val="20"/>
          <w:lang w:val="ru-RU"/>
        </w:rPr>
        <w:t>— тень песчинки пред твоей судьбою!</w:t>
      </w:r>
    </w:p>
    <w:p w14:paraId="4F51940E" w14:textId="77777777" w:rsidR="00CA490E" w:rsidRPr="000471D5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0471D5">
        <w:rPr>
          <w:rFonts w:ascii="Verdana" w:hAnsi="Verdana"/>
          <w:i/>
          <w:iCs/>
          <w:color w:val="000000"/>
          <w:sz w:val="20"/>
          <w:lang w:val="ru-RU"/>
        </w:rPr>
        <w:t>Но тем, что вижу я, но тем что знаю я,</w:t>
      </w:r>
    </w:p>
    <w:p w14:paraId="5CB2AEDD" w14:textId="07A9B907" w:rsidR="0039762A" w:rsidRPr="000471D5" w:rsidRDefault="00CA490E" w:rsidP="009A7DBE">
      <w:pPr>
        <w:suppressAutoHyphens/>
        <w:spacing w:after="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0471D5">
        <w:rPr>
          <w:rFonts w:ascii="Verdana" w:hAnsi="Verdana"/>
          <w:i/>
          <w:iCs/>
          <w:color w:val="000000"/>
          <w:sz w:val="20"/>
          <w:lang w:val="ru-RU"/>
        </w:rPr>
        <w:t>Но тем, что мыслю я,</w:t>
      </w:r>
      <w:r w:rsidRPr="000471D5">
        <w:rPr>
          <w:rFonts w:ascii="Verdana" w:hAnsi="Verdana"/>
          <w:i/>
          <w:iCs/>
          <w:color w:val="000000"/>
          <w:sz w:val="20"/>
        </w:rPr>
        <w:t> </w:t>
      </w:r>
      <w:r w:rsidRPr="000471D5">
        <w:rPr>
          <w:rFonts w:ascii="Verdana" w:hAnsi="Verdana"/>
          <w:i/>
          <w:iCs/>
          <w:color w:val="000000"/>
          <w:sz w:val="20"/>
          <w:lang w:val="ru-RU"/>
        </w:rPr>
        <w:t>— я властен над тобою!</w:t>
      </w:r>
    </w:p>
    <w:sectPr w:rsidR="0039762A" w:rsidRPr="000471D5" w:rsidSect="009A7D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C7BA4" w14:textId="77777777" w:rsidR="00420C33" w:rsidRDefault="00420C33" w:rsidP="009A7DBE">
      <w:pPr>
        <w:spacing w:after="0" w:line="240" w:lineRule="auto"/>
      </w:pPr>
      <w:r>
        <w:separator/>
      </w:r>
    </w:p>
  </w:endnote>
  <w:endnote w:type="continuationSeparator" w:id="0">
    <w:p w14:paraId="695325A3" w14:textId="77777777" w:rsidR="00420C33" w:rsidRDefault="00420C33" w:rsidP="009A7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2398" w14:textId="77777777" w:rsidR="009A7DBE" w:rsidRDefault="009A7DBE" w:rsidP="007036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BEDE55E" w14:textId="77777777" w:rsidR="009A7DBE" w:rsidRDefault="009A7DBE" w:rsidP="009A7D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A0E7" w14:textId="681DB83F" w:rsidR="009A7DBE" w:rsidRPr="000471D5" w:rsidRDefault="009A7DBE" w:rsidP="009A7DB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471D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A7DBE">
      <w:rPr>
        <w:rStyle w:val="PageNumber"/>
        <w:rFonts w:ascii="Arial" w:hAnsi="Arial" w:cs="Arial"/>
        <w:color w:val="999999"/>
        <w:sz w:val="20"/>
      </w:rPr>
      <w:t>http</w:t>
    </w:r>
    <w:r w:rsidRPr="000471D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A7DBE">
      <w:rPr>
        <w:rStyle w:val="PageNumber"/>
        <w:rFonts w:ascii="Arial" w:hAnsi="Arial" w:cs="Arial"/>
        <w:color w:val="999999"/>
        <w:sz w:val="20"/>
      </w:rPr>
      <w:t>artefact</w:t>
    </w:r>
    <w:r w:rsidRPr="000471D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A7DBE">
      <w:rPr>
        <w:rStyle w:val="PageNumber"/>
        <w:rFonts w:ascii="Arial" w:hAnsi="Arial" w:cs="Arial"/>
        <w:color w:val="999999"/>
        <w:sz w:val="20"/>
      </w:rPr>
      <w:t>lib</w:t>
    </w:r>
    <w:r w:rsidRPr="000471D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A7DBE">
      <w:rPr>
        <w:rStyle w:val="PageNumber"/>
        <w:rFonts w:ascii="Arial" w:hAnsi="Arial" w:cs="Arial"/>
        <w:color w:val="999999"/>
        <w:sz w:val="20"/>
      </w:rPr>
      <w:t>ru</w:t>
    </w:r>
    <w:r w:rsidRPr="000471D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355F" w14:textId="77777777" w:rsidR="009A7DBE" w:rsidRDefault="009A7D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E0EEE" w14:textId="77777777" w:rsidR="00420C33" w:rsidRDefault="00420C33" w:rsidP="009A7DBE">
      <w:pPr>
        <w:spacing w:after="0" w:line="240" w:lineRule="auto"/>
      </w:pPr>
      <w:r>
        <w:separator/>
      </w:r>
    </w:p>
  </w:footnote>
  <w:footnote w:type="continuationSeparator" w:id="0">
    <w:p w14:paraId="01D16AAD" w14:textId="77777777" w:rsidR="00420C33" w:rsidRDefault="00420C33" w:rsidP="009A7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12B91" w14:textId="77777777" w:rsidR="009A7DBE" w:rsidRDefault="009A7D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7297" w14:textId="3FC36AB9" w:rsidR="009A7DBE" w:rsidRPr="000471D5" w:rsidRDefault="009A7DBE" w:rsidP="009A7DBE">
    <w:pPr>
      <w:pStyle w:val="Header"/>
      <w:rPr>
        <w:rFonts w:ascii="Arial" w:hAnsi="Arial" w:cs="Arial"/>
        <w:color w:val="999999"/>
        <w:sz w:val="20"/>
        <w:lang w:val="ru-RU"/>
      </w:rPr>
    </w:pPr>
    <w:r w:rsidRPr="000471D5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A7DBE">
      <w:rPr>
        <w:rFonts w:ascii="Arial" w:hAnsi="Arial" w:cs="Arial"/>
        <w:color w:val="999999"/>
        <w:sz w:val="20"/>
      </w:rPr>
      <w:t>http</w:t>
    </w:r>
    <w:r w:rsidRPr="000471D5">
      <w:rPr>
        <w:rFonts w:ascii="Arial" w:hAnsi="Arial" w:cs="Arial"/>
        <w:color w:val="999999"/>
        <w:sz w:val="20"/>
        <w:lang w:val="ru-RU"/>
      </w:rPr>
      <w:t>://</w:t>
    </w:r>
    <w:r w:rsidRPr="009A7DBE">
      <w:rPr>
        <w:rFonts w:ascii="Arial" w:hAnsi="Arial" w:cs="Arial"/>
        <w:color w:val="999999"/>
        <w:sz w:val="20"/>
      </w:rPr>
      <w:t>artefact</w:t>
    </w:r>
    <w:r w:rsidRPr="000471D5">
      <w:rPr>
        <w:rFonts w:ascii="Arial" w:hAnsi="Arial" w:cs="Arial"/>
        <w:color w:val="999999"/>
        <w:sz w:val="20"/>
        <w:lang w:val="ru-RU"/>
      </w:rPr>
      <w:t>.</w:t>
    </w:r>
    <w:r w:rsidRPr="009A7DBE">
      <w:rPr>
        <w:rFonts w:ascii="Arial" w:hAnsi="Arial" w:cs="Arial"/>
        <w:color w:val="999999"/>
        <w:sz w:val="20"/>
      </w:rPr>
      <w:t>lib</w:t>
    </w:r>
    <w:r w:rsidRPr="000471D5">
      <w:rPr>
        <w:rFonts w:ascii="Arial" w:hAnsi="Arial" w:cs="Arial"/>
        <w:color w:val="999999"/>
        <w:sz w:val="20"/>
        <w:lang w:val="ru-RU"/>
      </w:rPr>
      <w:t>.</w:t>
    </w:r>
    <w:r w:rsidRPr="009A7DBE">
      <w:rPr>
        <w:rFonts w:ascii="Arial" w:hAnsi="Arial" w:cs="Arial"/>
        <w:color w:val="999999"/>
        <w:sz w:val="20"/>
      </w:rPr>
      <w:t>ru</w:t>
    </w:r>
    <w:r w:rsidRPr="000471D5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9BDC" w14:textId="77777777" w:rsidR="009A7DBE" w:rsidRDefault="009A7D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71D5"/>
    <w:rsid w:val="0006063C"/>
    <w:rsid w:val="0015074B"/>
    <w:rsid w:val="0029639D"/>
    <w:rsid w:val="00326F90"/>
    <w:rsid w:val="0039762A"/>
    <w:rsid w:val="00420C33"/>
    <w:rsid w:val="009A7DBE"/>
    <w:rsid w:val="00AA1D8D"/>
    <w:rsid w:val="00B47730"/>
    <w:rsid w:val="00CA490E"/>
    <w:rsid w:val="00CB0664"/>
    <w:rsid w:val="00DB383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30A6B26"/>
  <w14:defaultImageDpi w14:val="300"/>
  <w15:docId w15:val="{F99AF08F-2485-4550-9887-2B983505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A7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3353</Words>
  <Characters>19116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22425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Звёздная соната</dc:title>
  <dc:subject/>
  <dc:creator>Валентина Николаевна Журавлёва</dc:creator>
  <cp:keywords/>
  <dc:description/>
  <cp:lastModifiedBy>Andrey Piskunov</cp:lastModifiedBy>
  <cp:revision>7</cp:revision>
  <dcterms:created xsi:type="dcterms:W3CDTF">2013-12-23T23:15:00Z</dcterms:created>
  <dcterms:modified xsi:type="dcterms:W3CDTF">2025-07-14T22:08:00Z</dcterms:modified>
  <cp:category/>
</cp:coreProperties>
</file>